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27" w:rsidRDefault="00731827"/>
    <w:p w:rsidR="00731827" w:rsidRDefault="00E5559D">
      <w:r>
        <w:pict>
          <v:rect id="_x0000_s1028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28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00"/>
                  </w:tblGrid>
                  <w:tr w:rsidR="0073182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731827" w:rsidRDefault="0073182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73182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731827" w:rsidRDefault="00731827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731827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731827" w:rsidRDefault="00731827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731827" w:rsidRDefault="00731827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731827" w:rsidRDefault="00731827" w:rsidP="009B4953">
      <w:pPr>
        <w:pStyle w:val="DateText"/>
        <w:spacing w:before="0" w:after="0"/>
      </w:pPr>
    </w:p>
    <w:sdt>
      <w:sdtPr>
        <w:rPr>
          <w:rFonts w:ascii="Arial Black" w:hAnsi="Arial Black"/>
          <w:sz w:val="28"/>
          <w:szCs w:val="28"/>
        </w:rPr>
        <w:id w:val="18534652"/>
        <w:placeholder>
          <w:docPart w:val="4282302E93CA4C3598BB4208E2F092B5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731827" w:rsidRDefault="009B4953">
          <w:pPr>
            <w:pStyle w:val="SenderAddress"/>
          </w:pPr>
          <w:r w:rsidRPr="00640638">
            <w:rPr>
              <w:rFonts w:ascii="Arial Black" w:hAnsi="Arial Black"/>
              <w:sz w:val="28"/>
              <w:szCs w:val="28"/>
            </w:rPr>
            <w:t>Leadership Inc Recruitment Services</w:t>
          </w:r>
        </w:p>
      </w:sdtContent>
    </w:sdt>
    <w:p w:rsidR="00731827" w:rsidRPr="00640638" w:rsidRDefault="009B4953">
      <w:pPr>
        <w:pStyle w:val="Sender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100 Red Leaf Street</w:t>
      </w:r>
    </w:p>
    <w:p w:rsidR="009B4953" w:rsidRPr="00640638" w:rsidRDefault="009B4953">
      <w:pPr>
        <w:pStyle w:val="Sender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Natick, MA 01760</w:t>
      </w:r>
    </w:p>
    <w:p w:rsidR="009B4953" w:rsidRPr="00640638" w:rsidRDefault="009B4953">
      <w:pPr>
        <w:pStyle w:val="Sender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Telephone: (508) 555 2222</w:t>
      </w:r>
    </w:p>
    <w:p w:rsidR="009B4953" w:rsidRPr="00640638" w:rsidRDefault="009B4953">
      <w:pPr>
        <w:pStyle w:val="Sender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Fax: (508) 555 2223</w:t>
      </w:r>
    </w:p>
    <w:sdt>
      <w:sdtPr>
        <w:rPr>
          <w:rFonts w:ascii="Arial" w:hAnsi="Arial" w:cs="Arial"/>
          <w:sz w:val="24"/>
          <w:szCs w:val="24"/>
        </w:rPr>
        <w:id w:val="19890522"/>
        <w:placeholder>
          <w:docPart w:val="036CE883861144B08E8A6FD6DC8EB91F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1-05-09T00:00:00Z">
          <w:dateFormat w:val="M/d/yyyy"/>
          <w:lid w:val="en-US"/>
          <w:storeMappedDataAs w:val="dateTime"/>
          <w:calendar w:val="gregorian"/>
        </w:date>
      </w:sdtPr>
      <w:sdtContent>
        <w:p w:rsidR="009B4953" w:rsidRPr="00640638" w:rsidRDefault="009B4953" w:rsidP="009B4953">
          <w:pPr>
            <w:pStyle w:val="DateText"/>
            <w:spacing w:after="0"/>
            <w:rPr>
              <w:rFonts w:ascii="Arial" w:hAnsi="Arial" w:cs="Arial"/>
              <w:sz w:val="24"/>
              <w:szCs w:val="24"/>
            </w:rPr>
          </w:pPr>
          <w:r w:rsidRPr="00640638">
            <w:rPr>
              <w:rFonts w:ascii="Arial" w:hAnsi="Arial" w:cs="Arial"/>
              <w:sz w:val="24"/>
              <w:szCs w:val="24"/>
            </w:rPr>
            <w:t>5/9/2011</w:t>
          </w:r>
        </w:p>
      </w:sdtContent>
    </w:sdt>
    <w:p w:rsidR="009B4953" w:rsidRPr="00640638" w:rsidRDefault="009B4953" w:rsidP="009B4953">
      <w:pPr>
        <w:pStyle w:val="Recipient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 xml:space="preserve"> </w:t>
      </w:r>
    </w:p>
    <w:p w:rsidR="00731827" w:rsidRPr="00640638" w:rsidRDefault="009B4953" w:rsidP="009B4953">
      <w:pPr>
        <w:pStyle w:val="Recipient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Rachel Fay</w:t>
      </w:r>
    </w:p>
    <w:p w:rsidR="00731827" w:rsidRPr="00640638" w:rsidRDefault="009B4953">
      <w:pPr>
        <w:pStyle w:val="Recipient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World Marketing</w:t>
      </w:r>
    </w:p>
    <w:p w:rsidR="009B4953" w:rsidRPr="00640638" w:rsidRDefault="009B4953">
      <w:pPr>
        <w:pStyle w:val="Recipient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42 Clover Lane</w:t>
      </w:r>
    </w:p>
    <w:p w:rsidR="009B4953" w:rsidRPr="00640638" w:rsidRDefault="009B4953">
      <w:pPr>
        <w:pStyle w:val="RecipientAddress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Boston, MA 02116</w:t>
      </w:r>
    </w:p>
    <w:p w:rsidR="00731827" w:rsidRPr="00640638" w:rsidRDefault="009B4953">
      <w:pPr>
        <w:pStyle w:val="Salutation"/>
        <w:rPr>
          <w:rFonts w:ascii="Arial" w:hAnsi="Arial" w:cs="Arial"/>
          <w:b w:val="0"/>
          <w:sz w:val="24"/>
          <w:szCs w:val="24"/>
        </w:rPr>
      </w:pPr>
      <w:r w:rsidRPr="00640638">
        <w:rPr>
          <w:rFonts w:ascii="Arial" w:hAnsi="Arial" w:cs="Arial"/>
          <w:b w:val="0"/>
          <w:sz w:val="24"/>
          <w:szCs w:val="24"/>
        </w:rPr>
        <w:t>Dear Rachel:</w:t>
      </w:r>
    </w:p>
    <w:p w:rsidR="00731827" w:rsidRPr="00640638" w:rsidRDefault="009B4953" w:rsidP="009B4953">
      <w:pPr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Encl</w:t>
      </w:r>
      <w:r w:rsidR="00C3546E" w:rsidRPr="00640638">
        <w:rPr>
          <w:rFonts w:ascii="Arial" w:hAnsi="Arial" w:cs="Arial"/>
          <w:sz w:val="24"/>
          <w:szCs w:val="24"/>
        </w:rPr>
        <w:t>osed please find the names and résumés of individuals interested in applying for your company’s project manager position. All of the candidates have been carefully screened by my staff.</w:t>
      </w:r>
    </w:p>
    <w:p w:rsidR="00C3546E" w:rsidRPr="00640638" w:rsidRDefault="00C3546E" w:rsidP="009B4953">
      <w:pPr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Our team has assembled a strong group of candidates. Each candidate has demonstrated an ability to successfully set goals and maintain schedules. The candidates also have the skills and vision needed to develop your MarketPlus™ account.</w:t>
      </w:r>
    </w:p>
    <w:p w:rsidR="00C3546E" w:rsidRPr="00640638" w:rsidRDefault="00C3546E" w:rsidP="009B4953">
      <w:pPr>
        <w:rPr>
          <w:rFonts w:ascii="Arial" w:hAnsi="Arial" w:cs="Arial"/>
          <w:b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I will continue to forward names and résumés to you as they become available. Please let me know</w:t>
      </w:r>
      <w:r w:rsidR="00640638" w:rsidRPr="00640638">
        <w:rPr>
          <w:rFonts w:ascii="Arial" w:hAnsi="Arial" w:cs="Arial"/>
          <w:sz w:val="24"/>
          <w:szCs w:val="24"/>
        </w:rPr>
        <w:t xml:space="preserve"> if you have any questions or need additional information.</w:t>
      </w:r>
    </w:p>
    <w:p w:rsidR="00731827" w:rsidRPr="00640638" w:rsidRDefault="00640638">
      <w:pPr>
        <w:pStyle w:val="Closing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Sincerely,</w:t>
      </w:r>
    </w:p>
    <w:sdt>
      <w:sdtPr>
        <w:rPr>
          <w:rFonts w:ascii="Arial" w:hAnsi="Arial" w:cs="Arial"/>
          <w:sz w:val="24"/>
          <w:szCs w:val="24"/>
        </w:rPr>
        <w:id w:val="260286289"/>
        <w:placeholder>
          <w:docPart w:val="E228E7059AEE46E993F3502836BBADB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p w:rsidR="00731827" w:rsidRPr="00640638" w:rsidRDefault="00640638">
          <w:pPr>
            <w:pStyle w:val="Signature"/>
            <w:rPr>
              <w:rFonts w:ascii="Arial" w:hAnsi="Arial" w:cs="Arial"/>
              <w:sz w:val="24"/>
              <w:szCs w:val="24"/>
            </w:rPr>
          </w:pPr>
          <w:r w:rsidRPr="00640638">
            <w:rPr>
              <w:rFonts w:ascii="Arial" w:hAnsi="Arial" w:cs="Arial"/>
              <w:sz w:val="24"/>
              <w:szCs w:val="24"/>
            </w:rPr>
            <w:t>Sam Bryant</w:t>
          </w:r>
        </w:p>
      </w:sdtContent>
    </w:sdt>
    <w:p w:rsidR="00731827" w:rsidRPr="00640638" w:rsidRDefault="00640638">
      <w:pPr>
        <w:pStyle w:val="Signature"/>
        <w:rPr>
          <w:rFonts w:ascii="Arial" w:hAnsi="Arial" w:cs="Arial"/>
          <w:sz w:val="24"/>
          <w:szCs w:val="24"/>
        </w:rPr>
      </w:pPr>
      <w:r w:rsidRPr="00640638">
        <w:rPr>
          <w:rFonts w:ascii="Arial" w:hAnsi="Arial" w:cs="Arial"/>
          <w:sz w:val="24"/>
          <w:szCs w:val="24"/>
        </w:rPr>
        <w:t>Recruitment Specialist</w:t>
      </w:r>
    </w:p>
    <w:sdt>
      <w:sdtPr>
        <w:rPr>
          <w:rFonts w:ascii="Arial" w:hAnsi="Arial" w:cs="Arial"/>
          <w:sz w:val="24"/>
          <w:szCs w:val="24"/>
        </w:rPr>
        <w:id w:val="18534714"/>
        <w:placeholder>
          <w:docPart w:val="F706B72C35C84112B00382F4DA92ACEA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731827" w:rsidRPr="00640638" w:rsidRDefault="009B4953">
          <w:pPr>
            <w:pStyle w:val="Signature"/>
            <w:rPr>
              <w:rFonts w:ascii="Arial" w:hAnsi="Arial" w:cs="Arial"/>
              <w:sz w:val="24"/>
              <w:szCs w:val="24"/>
            </w:rPr>
          </w:pPr>
          <w:r w:rsidRPr="00640638">
            <w:rPr>
              <w:rFonts w:ascii="Arial" w:hAnsi="Arial" w:cs="Arial"/>
              <w:sz w:val="24"/>
              <w:szCs w:val="24"/>
            </w:rPr>
            <w:t>Leadership Inc Recruitment Services</w:t>
          </w:r>
        </w:p>
      </w:sdtContent>
    </w:sdt>
    <w:sectPr w:rsidR="00731827" w:rsidRPr="00640638" w:rsidSect="00731827"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0AB" w:rsidRDefault="00AB40AB">
      <w:pPr>
        <w:spacing w:after="0" w:line="240" w:lineRule="auto"/>
      </w:pPr>
      <w:r>
        <w:separator/>
      </w:r>
    </w:p>
  </w:endnote>
  <w:endnote w:type="continuationSeparator" w:id="0">
    <w:p w:rsidR="00AB40AB" w:rsidRDefault="00AB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27" w:rsidRDefault="00E5559D">
    <w:pPr>
      <w:pStyle w:val="Footer"/>
    </w:pPr>
    <w:r>
      <w:rPr>
        <w:noProof/>
      </w:rPr>
      <w:pict>
        <v:rect id="_x0000_s2073" style="position:absolute;margin-left:0;margin-top:0;width:41.85pt;height:9in;z-index:251679744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3" inset=",,8.64pt,10.8pt">
            <w:txbxContent>
              <w:p w:rsidR="00731827" w:rsidRDefault="00E5559D">
                <w:pPr>
                  <w:pStyle w:val="GrayText"/>
                </w:pPr>
                <w:sdt>
                  <w:sdtPr>
                    <w:id w:val="23888244"/>
                    <w:placeholder>
                      <w:docPart w:val="58597563B7544239BE5385B826F74CC8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9B4953">
                      <w:t>Leadership Inc Recruitment Services</w:t>
                    </w:r>
                  </w:sdtContent>
                </w:sdt>
                <w:r w:rsidR="00393CBB">
                  <w:t xml:space="preserve">  </w:t>
                </w:r>
              </w:p>
            </w:txbxContent>
          </v:textbox>
          <w10:wrap anchorx="page" anchory="margin"/>
        </v:rect>
      </w:pict>
    </w:r>
    <w:r>
      <w:rPr>
        <w:noProof/>
      </w:rPr>
      <w:pict>
        <v:roundrect id="_x0000_s2074" style="position:absolute;margin-left:0;margin-top:0;width:562.05pt;height:743.45pt;z-index:25168076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2072" style="position:absolute;margin-left:0;margin-top:0;width:41pt;height:41pt;z-index:251678720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072" inset="0,0,0,0">
            <w:txbxContent>
              <w:p w:rsidR="00731827" w:rsidRDefault="00E5559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393CB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27" w:rsidRDefault="00E5559D">
    <w:pPr>
      <w:rPr>
        <w:sz w:val="20"/>
      </w:rPr>
    </w:pPr>
    <w:r w:rsidRPr="00E5559D">
      <w:rPr>
        <w:noProof/>
        <w:sz w:val="10"/>
        <w:szCs w:val="10"/>
      </w:rPr>
      <w:pict>
        <v:rect id="_x0000_s2077" style="position:absolute;margin-left:-358.4pt;margin-top:0;width:46.85pt;height:9in;z-index:251684864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077" inset=",,8.64pt,10.8pt">
            <w:txbxContent>
              <w:p w:rsidR="00731827" w:rsidRDefault="00E5559D">
                <w:pPr>
                  <w:pStyle w:val="GrayText"/>
                </w:pPr>
                <w:sdt>
                  <w:sdtPr>
                    <w:id w:val="805200567"/>
                    <w:placeholder>
                      <w:docPart w:val="84A52B9C2F0E49719E4C3C2E0513F3B9"/>
                    </w:placeholder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Content>
                    <w:r w:rsidR="009B4953">
                      <w:t>Leadership Inc Recruitment Services</w:t>
                    </w:r>
                  </w:sdtContent>
                </w:sdt>
              </w:p>
            </w:txbxContent>
          </v:textbox>
          <w10:wrap anchorx="margin" anchory="margin"/>
        </v:rect>
      </w:pict>
    </w:r>
    <w:r>
      <w:rPr>
        <w:noProof/>
        <w:sz w:val="20"/>
      </w:rPr>
      <w:pict>
        <v:roundrect id="_x0000_s2076" style="position:absolute;margin-left:0;margin-top:0;width:562.05pt;height:743.45pt;z-index:25168384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20"/>
      </w:rPr>
      <w:pict>
        <v:oval id="_x0000_s2075" style="position:absolute;margin-left:59.45pt;margin-top:0;width:41pt;height:41pt;z-index:25168281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75" inset="0,0,0,0">
            <w:txbxContent>
              <w:p w:rsidR="00731827" w:rsidRDefault="00E5559D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393CBB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731827" w:rsidRDefault="00731827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27" w:rsidRDefault="00E5559D">
    <w:pPr>
      <w:pStyle w:val="Footer"/>
    </w:pPr>
    <w:r>
      <w:rPr>
        <w:noProof/>
        <w:lang w:eastAsia="en-US" w:bidi="ar-SA"/>
      </w:rPr>
      <w:pict>
        <v:roundrect id="_x0000_s2059" style="position:absolute;margin-left:0;margin-top:0;width:545.6pt;height:751.35pt;z-index:25166848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  <w:r>
      <w:rPr>
        <w:noProof/>
        <w:lang w:eastAsia="en-US" w:bidi="ar-SA"/>
      </w:rPr>
      <w:pict>
        <v:oval id="_x0000_s2058" style="position:absolute;margin-left:44.05pt;margin-top:0;width:41pt;height:41pt;z-index:25166745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058" inset="0,0,0,0">
            <w:txbxContent>
              <w:p w:rsidR="00731827" w:rsidRDefault="00731827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0AB" w:rsidRDefault="00AB40AB">
      <w:pPr>
        <w:spacing w:after="0" w:line="240" w:lineRule="auto"/>
      </w:pPr>
      <w:r>
        <w:separator/>
      </w:r>
    </w:p>
  </w:footnote>
  <w:footnote w:type="continuationSeparator" w:id="0">
    <w:p w:rsidR="00AB40AB" w:rsidRDefault="00AB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7CD" w:rsidRPr="00B417CD" w:rsidRDefault="00B417CD">
    <w:pPr>
      <w:pStyle w:val="Header"/>
      <w:rPr>
        <w:sz w:val="28"/>
        <w:szCs w:val="28"/>
      </w:rPr>
    </w:pPr>
    <w:r w:rsidRPr="00B417CD">
      <w:rPr>
        <w:sz w:val="28"/>
        <w:szCs w:val="28"/>
      </w:rPr>
      <w:t>Warren Brown</w:t>
    </w:r>
    <w:r w:rsidRPr="00B417CD">
      <w:rPr>
        <w:sz w:val="28"/>
        <w:szCs w:val="28"/>
      </w:rPr>
      <w:ptab w:relativeTo="margin" w:alignment="center" w:leader="none"/>
    </w:r>
    <w:r w:rsidRPr="00B417CD">
      <w:rPr>
        <w:sz w:val="28"/>
        <w:szCs w:val="28"/>
      </w:rPr>
      <w:t>Period: 1</w:t>
    </w:r>
    <w:r w:rsidRPr="00B417CD">
      <w:rPr>
        <w:sz w:val="28"/>
        <w:szCs w:val="28"/>
      </w:rPr>
      <w:ptab w:relativeTo="margin" w:alignment="right" w:leader="none"/>
    </w:r>
    <w:r w:rsidRPr="00B417CD">
      <w:rPr>
        <w:sz w:val="28"/>
        <w:szCs w:val="28"/>
      </w:rPr>
      <w:t>May 10, 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E0C0C54A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4AAC3C4A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3932A106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>
      <o:colormenu v:ext="edit" fillcolor="none [3204]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93CBB"/>
    <w:rsid w:val="00393CBB"/>
    <w:rsid w:val="00451C6A"/>
    <w:rsid w:val="00640638"/>
    <w:rsid w:val="00731827"/>
    <w:rsid w:val="009B4953"/>
    <w:rsid w:val="00AB40AB"/>
    <w:rsid w:val="00B417CD"/>
    <w:rsid w:val="00BF3543"/>
    <w:rsid w:val="00C3546E"/>
    <w:rsid w:val="00E5559D"/>
    <w:rsid w:val="00E8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827"/>
    <w:pPr>
      <w:spacing w:after="160"/>
    </w:pPr>
    <w:rPr>
      <w:rFonts w:cs="Times New Roman"/>
      <w:color w:val="000000" w:themeColor="text1"/>
      <w:szCs w:val="20"/>
      <w:lang w:eastAsia="ja-JP" w:bidi="he-IL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rsid w:val="00731827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731827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27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27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27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27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27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27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27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qFormat/>
    <w:rsid w:val="00731827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7318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827"/>
    <w:rPr>
      <w:rFonts w:cs="Times New Roman"/>
      <w:color w:val="000000" w:themeColor="text1"/>
      <w:szCs w:val="20"/>
      <w:lang w:eastAsia="ja-JP" w:bidi="he-IL"/>
    </w:rPr>
  </w:style>
  <w:style w:type="paragraph" w:styleId="NoSpacing">
    <w:name w:val="No Spacing"/>
    <w:basedOn w:val="Normal"/>
    <w:uiPriority w:val="1"/>
    <w:qFormat/>
    <w:rsid w:val="00731827"/>
    <w:pPr>
      <w:spacing w:after="0" w:line="240" w:lineRule="auto"/>
    </w:pPr>
  </w:style>
  <w:style w:type="paragraph" w:styleId="Closing">
    <w:name w:val="Closing"/>
    <w:basedOn w:val="Normal"/>
    <w:link w:val="ClosingChar"/>
    <w:uiPriority w:val="7"/>
    <w:unhideWhenUsed/>
    <w:qFormat/>
    <w:rsid w:val="00731827"/>
    <w:pPr>
      <w:spacing w:before="48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sid w:val="00731827"/>
    <w:rPr>
      <w:rFonts w:cs="Times New Roman"/>
      <w:color w:val="000000" w:themeColor="text1"/>
      <w:szCs w:val="20"/>
      <w:lang w:eastAsia="ja-JP" w:bidi="he-IL"/>
    </w:rPr>
  </w:style>
  <w:style w:type="paragraph" w:customStyle="1" w:styleId="RecipientAddress">
    <w:name w:val="Recipient Address"/>
    <w:basedOn w:val="NoSpacing"/>
    <w:uiPriority w:val="5"/>
    <w:qFormat/>
    <w:rsid w:val="00731827"/>
    <w:pPr>
      <w:spacing w:after="360"/>
      <w:contextualSpacing/>
    </w:pPr>
  </w:style>
  <w:style w:type="paragraph" w:styleId="Salutation">
    <w:name w:val="Salutation"/>
    <w:basedOn w:val="NoSpacing"/>
    <w:next w:val="Normal"/>
    <w:link w:val="SalutationChar"/>
    <w:uiPriority w:val="6"/>
    <w:unhideWhenUsed/>
    <w:qFormat/>
    <w:rsid w:val="00731827"/>
    <w:pPr>
      <w:spacing w:before="480" w:after="320"/>
      <w:contextualSpacing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sid w:val="00731827"/>
    <w:rPr>
      <w:rFonts w:cs="Times New Roman"/>
      <w:b/>
      <w:color w:val="000000" w:themeColor="text1"/>
      <w:szCs w:val="20"/>
      <w:lang w:eastAsia="ja-JP" w:bidi="he-IL"/>
    </w:rPr>
  </w:style>
  <w:style w:type="paragraph" w:customStyle="1" w:styleId="SenderAddress">
    <w:name w:val="Sender Address"/>
    <w:basedOn w:val="NoSpacing"/>
    <w:uiPriority w:val="3"/>
    <w:qFormat/>
    <w:rsid w:val="00731827"/>
    <w:pPr>
      <w:spacing w:after="360"/>
      <w:contextualSpacing/>
    </w:pPr>
  </w:style>
  <w:style w:type="paragraph" w:styleId="Signature">
    <w:name w:val="Signature"/>
    <w:basedOn w:val="Normal"/>
    <w:link w:val="SignatureChar"/>
    <w:uiPriority w:val="8"/>
    <w:unhideWhenUsed/>
    <w:rsid w:val="00731827"/>
    <w:pPr>
      <w:spacing w:after="200"/>
      <w:contextualSpacing/>
    </w:pPr>
  </w:style>
  <w:style w:type="character" w:customStyle="1" w:styleId="SignatureChar">
    <w:name w:val="Signature Char"/>
    <w:basedOn w:val="DefaultParagraphFont"/>
    <w:link w:val="Signature"/>
    <w:uiPriority w:val="8"/>
    <w:rsid w:val="00731827"/>
    <w:rPr>
      <w:rFonts w:cs="Times New Roman"/>
      <w:color w:val="000000" w:themeColor="text1"/>
      <w:szCs w:val="20"/>
      <w:lang w:eastAsia="ja-JP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8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827"/>
    <w:rPr>
      <w:rFonts w:ascii="Tahoma" w:hAnsi="Tahoma" w:cs="Tahoma"/>
      <w:color w:val="000000" w:themeColor="text1"/>
      <w:sz w:val="16"/>
      <w:szCs w:val="16"/>
      <w:lang w:eastAsia="ja-JP" w:bidi="he-IL"/>
    </w:rPr>
  </w:style>
  <w:style w:type="paragraph" w:styleId="BlockText">
    <w:name w:val="Block Text"/>
    <w:aliases w:val="Block Quote"/>
    <w:uiPriority w:val="40"/>
    <w:rsid w:val="00731827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731827"/>
    <w:rPr>
      <w:rFonts w:asciiTheme="majorHAnsi" w:hAnsiTheme="majorHAnsi" w:cs="Times New Roman"/>
      <w:i/>
      <w:color w:val="855D5D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31827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31827"/>
  </w:style>
  <w:style w:type="character" w:customStyle="1" w:styleId="DateChar">
    <w:name w:val="Date Char"/>
    <w:basedOn w:val="DefaultParagraphFont"/>
    <w:link w:val="Date"/>
    <w:uiPriority w:val="99"/>
    <w:semiHidden/>
    <w:rsid w:val="00731827"/>
    <w:rPr>
      <w:rFonts w:cs="Times New Roman"/>
      <w:color w:val="000000" w:themeColor="text1"/>
      <w:szCs w:val="20"/>
      <w:lang w:eastAsia="ja-JP" w:bidi="he-IL"/>
    </w:rPr>
  </w:style>
  <w:style w:type="character" w:styleId="Emphasis">
    <w:name w:val="Emphasis"/>
    <w:uiPriority w:val="20"/>
    <w:qFormat/>
    <w:rsid w:val="00731827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semiHidden/>
    <w:unhideWhenUsed/>
    <w:rsid w:val="0073182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1827"/>
    <w:rPr>
      <w:rFonts w:cs="Times New Roman"/>
      <w:color w:val="000000" w:themeColor="text1"/>
      <w:szCs w:val="20"/>
      <w:lang w:eastAsia="ja-JP" w:bidi="he-IL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31827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 w:bidi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1827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 w:bidi="he-I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27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 w:bidi="he-I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27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 w:bidi="he-I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27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 w:bidi="he-I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27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27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 w:bidi="he-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27"/>
    <w:rPr>
      <w:rFonts w:asciiTheme="majorHAnsi" w:hAnsiTheme="majorHAnsi" w:cs="Times New Roman"/>
      <w:color w:val="D34817" w:themeColor="accent1"/>
      <w:spacing w:val="10"/>
      <w:szCs w:val="20"/>
      <w:lang w:eastAsia="ja-JP" w:bidi="he-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27"/>
    <w:rPr>
      <w:rFonts w:asciiTheme="majorHAnsi" w:hAnsiTheme="majorHAnsi" w:cs="Times New Roman"/>
      <w:i/>
      <w:color w:val="D34817" w:themeColor="accent1"/>
      <w:spacing w:val="10"/>
      <w:szCs w:val="20"/>
      <w:lang w:eastAsia="ja-JP" w:bidi="he-IL"/>
    </w:rPr>
  </w:style>
  <w:style w:type="character" w:styleId="Hyperlink">
    <w:name w:val="Hyperlink"/>
    <w:basedOn w:val="DefaultParagraphFont"/>
    <w:uiPriority w:val="99"/>
    <w:semiHidden/>
    <w:unhideWhenUsed/>
    <w:rsid w:val="00731827"/>
    <w:rPr>
      <w:color w:val="CC9900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731827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731827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27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  <w:lang w:eastAsia="ja-JP" w:bidi="he-IL"/>
    </w:rPr>
  </w:style>
  <w:style w:type="character" w:styleId="IntenseReference">
    <w:name w:val="Intense Reference"/>
    <w:basedOn w:val="DefaultParagraphFont"/>
    <w:uiPriority w:val="32"/>
    <w:qFormat/>
    <w:rsid w:val="00731827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7"/>
    <w:unhideWhenUsed/>
    <w:qFormat/>
    <w:rsid w:val="00731827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7"/>
    <w:unhideWhenUsed/>
    <w:qFormat/>
    <w:rsid w:val="00731827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7"/>
    <w:unhideWhenUsed/>
    <w:qFormat/>
    <w:rsid w:val="00731827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7"/>
    <w:unhideWhenUsed/>
    <w:qFormat/>
    <w:rsid w:val="00731827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7"/>
    <w:unhideWhenUsed/>
    <w:qFormat/>
    <w:rsid w:val="00731827"/>
    <w:pPr>
      <w:numPr>
        <w:numId w:val="15"/>
      </w:numPr>
      <w:spacing w:after="0"/>
    </w:pPr>
  </w:style>
  <w:style w:type="paragraph" w:styleId="Quote">
    <w:name w:val="Quote"/>
    <w:basedOn w:val="Normal"/>
    <w:link w:val="QuoteChar"/>
    <w:uiPriority w:val="29"/>
    <w:qFormat/>
    <w:rsid w:val="00731827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731827"/>
    <w:rPr>
      <w:rFonts w:cs="Times New Roman"/>
      <w:i/>
      <w:color w:val="7F7F7F" w:themeColor="background1" w:themeShade="7F"/>
      <w:sz w:val="24"/>
      <w:szCs w:val="20"/>
      <w:lang w:eastAsia="ja-JP" w:bidi="he-IL"/>
    </w:rPr>
  </w:style>
  <w:style w:type="character" w:styleId="Strong">
    <w:name w:val="Strong"/>
    <w:uiPriority w:val="22"/>
    <w:qFormat/>
    <w:rsid w:val="00731827"/>
    <w:rPr>
      <w:rFonts w:asciiTheme="minorHAnsi" w:hAnsiTheme="minorHAnsi"/>
      <w:b/>
      <w:color w:val="9B2D1F" w:themeColor="accent2"/>
    </w:rPr>
  </w:style>
  <w:style w:type="paragraph" w:styleId="Subtitle">
    <w:name w:val="Subtitle"/>
    <w:basedOn w:val="Normal"/>
    <w:link w:val="SubtitleChar"/>
    <w:uiPriority w:val="11"/>
    <w:rsid w:val="00731827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1827"/>
    <w:rPr>
      <w:rFonts w:asciiTheme="majorHAnsi" w:hAnsiTheme="majorHAnsi" w:cstheme="minorHAnsi"/>
      <w:sz w:val="28"/>
      <w:szCs w:val="24"/>
      <w:lang w:eastAsia="ja-JP" w:bidi="he-IL"/>
    </w:rPr>
  </w:style>
  <w:style w:type="character" w:styleId="SubtleEmphasis">
    <w:name w:val="Subtle Emphasis"/>
    <w:basedOn w:val="DefaultParagraphFont"/>
    <w:uiPriority w:val="19"/>
    <w:qFormat/>
    <w:rsid w:val="00731827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731827"/>
    <w:rPr>
      <w:rFonts w:cs="Times New Roman"/>
      <w:color w:val="737373" w:themeColor="text1" w:themeTint="8C"/>
      <w:sz w:val="22"/>
      <w:szCs w:val="20"/>
      <w:u w:val="single"/>
    </w:rPr>
  </w:style>
  <w:style w:type="paragraph" w:styleId="Title">
    <w:name w:val="Title"/>
    <w:basedOn w:val="Normal"/>
    <w:link w:val="TitleChar"/>
    <w:uiPriority w:val="10"/>
    <w:rsid w:val="00731827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31827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 w:bidi="he-IL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731827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DateText">
    <w:name w:val="Date Text"/>
    <w:basedOn w:val="Normal"/>
    <w:uiPriority w:val="35"/>
    <w:rsid w:val="00731827"/>
    <w:pPr>
      <w:spacing w:before="720" w:after="200"/>
      <w:contextualSpacing/>
    </w:pPr>
  </w:style>
  <w:style w:type="paragraph" w:customStyle="1" w:styleId="GrayText">
    <w:name w:val="Gray Text"/>
    <w:basedOn w:val="NoSpacing"/>
    <w:uiPriority w:val="35"/>
    <w:qFormat/>
    <w:rsid w:val="00731827"/>
    <w:rPr>
      <w:rFonts w:asciiTheme="majorHAnsi" w:hAnsiTheme="majorHAnsi"/>
      <w:color w:val="7F7F7F" w:themeColor="text1" w:themeTint="80"/>
      <w:sz w:val="20"/>
      <w:lang w:bidi="ar-SA"/>
    </w:rPr>
  </w:style>
  <w:style w:type="paragraph" w:customStyle="1" w:styleId="HeaderEven">
    <w:name w:val="Header Even"/>
    <w:basedOn w:val="NoSpacing"/>
    <w:qFormat/>
    <w:rsid w:val="00731827"/>
    <w:pPr>
      <w:pBdr>
        <w:bottom w:val="single" w:sz="4" w:space="1" w:color="D34817" w:themeColor="accent1"/>
      </w:pBdr>
    </w:pPr>
    <w:rPr>
      <w:b/>
      <w:color w:val="696464" w:themeColor="text2"/>
      <w:sz w:val="20"/>
      <w:lang w:bidi="ar-SA"/>
    </w:rPr>
  </w:style>
  <w:style w:type="character" w:styleId="PlaceholderText">
    <w:name w:val="Placeholder Text"/>
    <w:basedOn w:val="DefaultParagraphFont"/>
    <w:uiPriority w:val="99"/>
    <w:semiHidden/>
    <w:rsid w:val="007318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282302E93CA4C3598BB4208E2F09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E5618-5924-4171-A1EC-668F3BEB62B2}"/>
      </w:docPartPr>
      <w:docPartBody>
        <w:p w:rsidR="00C03914" w:rsidRDefault="00DB6AE9">
          <w:pPr>
            <w:pStyle w:val="4282302E93CA4C3598BB4208E2F092B5"/>
          </w:pPr>
          <w:r>
            <w:t>[Type the sender company name]</w:t>
          </w:r>
        </w:p>
      </w:docPartBody>
    </w:docPart>
    <w:docPart>
      <w:docPartPr>
        <w:name w:val="E228E7059AEE46E993F3502836BBA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6B154-DBAC-4BFA-BCF1-708B282F9905}"/>
      </w:docPartPr>
      <w:docPartBody>
        <w:p w:rsidR="00C03914" w:rsidRDefault="00DB6AE9">
          <w:pPr>
            <w:pStyle w:val="E228E7059AEE46E993F3502836BBADB7"/>
          </w:pPr>
          <w:r>
            <w:t>[Type the sender name]</w:t>
          </w:r>
        </w:p>
      </w:docPartBody>
    </w:docPart>
    <w:docPart>
      <w:docPartPr>
        <w:name w:val="F706B72C35C84112B00382F4DA92A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0A3F10-2B64-4016-BF8C-CC9EB2014200}"/>
      </w:docPartPr>
      <w:docPartBody>
        <w:p w:rsidR="00C03914" w:rsidRDefault="00DB6AE9">
          <w:pPr>
            <w:pStyle w:val="F706B72C35C84112B00382F4DA92ACEA"/>
          </w:pPr>
          <w:r>
            <w:t>[Type the sender company name]</w:t>
          </w:r>
        </w:p>
      </w:docPartBody>
    </w:docPart>
    <w:docPart>
      <w:docPartPr>
        <w:name w:val="58597563B7544239BE5385B826F74C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0DFCC-2938-42BC-B35F-58D28FFA5F6C}"/>
      </w:docPartPr>
      <w:docPartBody>
        <w:p w:rsidR="00C03914" w:rsidRDefault="00DB6AE9">
          <w:pPr>
            <w:pStyle w:val="58597563B7544239BE5385B826F74CC8"/>
          </w:pPr>
          <w:r>
            <w:rPr>
              <w:rStyle w:val="PlaceholderText"/>
            </w:rPr>
            <w:t>[Type the company name]</w:t>
          </w:r>
        </w:p>
      </w:docPartBody>
    </w:docPart>
    <w:docPart>
      <w:docPartPr>
        <w:name w:val="84A52B9C2F0E49719E4C3C2E0513F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4248F-0EE7-4218-B8F6-B0A7D59DB3B6}"/>
      </w:docPartPr>
      <w:docPartBody>
        <w:p w:rsidR="00C03914" w:rsidRDefault="00DB6AE9">
          <w:pPr>
            <w:pStyle w:val="84A52B9C2F0E49719E4C3C2E0513F3B9"/>
          </w:pPr>
          <w:r>
            <w:t>[Type the company name]</w:t>
          </w:r>
        </w:p>
      </w:docPartBody>
    </w:docPart>
    <w:docPart>
      <w:docPartPr>
        <w:name w:val="036CE883861144B08E8A6FD6DC8EB9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C7889-8F32-4689-8953-FC2B8A33E8B9}"/>
      </w:docPartPr>
      <w:docPartBody>
        <w:p w:rsidR="00A360CA" w:rsidRDefault="00C03914" w:rsidP="00C03914">
          <w:pPr>
            <w:pStyle w:val="036CE883861144B08E8A6FD6DC8EB91F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B6AE9"/>
    <w:rsid w:val="00A360CA"/>
    <w:rsid w:val="00C03914"/>
    <w:rsid w:val="00DB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B98BE80C804386BCC0F1343242736C">
    <w:name w:val="43B98BE80C804386BCC0F1343242736C"/>
    <w:rsid w:val="00C03914"/>
  </w:style>
  <w:style w:type="paragraph" w:customStyle="1" w:styleId="20E58E2F283B484AAFA9D73D61E7A672">
    <w:name w:val="20E58E2F283B484AAFA9D73D61E7A672"/>
    <w:rsid w:val="00C03914"/>
  </w:style>
  <w:style w:type="paragraph" w:customStyle="1" w:styleId="4282302E93CA4C3598BB4208E2F092B5">
    <w:name w:val="4282302E93CA4C3598BB4208E2F092B5"/>
    <w:rsid w:val="00C03914"/>
  </w:style>
  <w:style w:type="paragraph" w:customStyle="1" w:styleId="49B3ABC7EE1C4C58BE861864455A3A0F">
    <w:name w:val="49B3ABC7EE1C4C58BE861864455A3A0F"/>
    <w:rsid w:val="00C03914"/>
  </w:style>
  <w:style w:type="paragraph" w:customStyle="1" w:styleId="D51366378C56495DB0D0A6CBD5F88C22">
    <w:name w:val="D51366378C56495DB0D0A6CBD5F88C22"/>
    <w:rsid w:val="00C03914"/>
  </w:style>
  <w:style w:type="paragraph" w:customStyle="1" w:styleId="B417286BEECE4C70BAC05228AB086768">
    <w:name w:val="B417286BEECE4C70BAC05228AB086768"/>
    <w:rsid w:val="00C03914"/>
  </w:style>
  <w:style w:type="paragraph" w:customStyle="1" w:styleId="2BB0868D6AEF4012AB579982A86D5C30">
    <w:name w:val="2BB0868D6AEF4012AB579982A86D5C30"/>
    <w:rsid w:val="00C03914"/>
  </w:style>
  <w:style w:type="paragraph" w:customStyle="1" w:styleId="4F1637F0CB4842A1AE70C72B997EC283">
    <w:name w:val="4F1637F0CB4842A1AE70C72B997EC283"/>
    <w:rsid w:val="00C03914"/>
  </w:style>
  <w:style w:type="paragraph" w:customStyle="1" w:styleId="207AF6749E5E49D79BEFC03A87A4B702">
    <w:name w:val="207AF6749E5E49D79BEFC03A87A4B702"/>
    <w:rsid w:val="00C03914"/>
  </w:style>
  <w:style w:type="paragraph" w:customStyle="1" w:styleId="E228E7059AEE46E993F3502836BBADB7">
    <w:name w:val="E228E7059AEE46E993F3502836BBADB7"/>
    <w:rsid w:val="00C03914"/>
  </w:style>
  <w:style w:type="character" w:styleId="PlaceholderText">
    <w:name w:val="Placeholder Text"/>
    <w:basedOn w:val="DefaultParagraphFont"/>
    <w:uiPriority w:val="99"/>
    <w:semiHidden/>
    <w:rsid w:val="00C03914"/>
    <w:rPr>
      <w:color w:val="808080"/>
    </w:rPr>
  </w:style>
  <w:style w:type="paragraph" w:customStyle="1" w:styleId="026ADE881CCC4090B6901B81841B6F3B">
    <w:name w:val="026ADE881CCC4090B6901B81841B6F3B"/>
    <w:rsid w:val="00C03914"/>
  </w:style>
  <w:style w:type="paragraph" w:customStyle="1" w:styleId="F706B72C35C84112B00382F4DA92ACEA">
    <w:name w:val="F706B72C35C84112B00382F4DA92ACEA"/>
    <w:rsid w:val="00C03914"/>
  </w:style>
  <w:style w:type="paragraph" w:customStyle="1" w:styleId="58597563B7544239BE5385B826F74CC8">
    <w:name w:val="58597563B7544239BE5385B826F74CC8"/>
    <w:rsid w:val="00C03914"/>
  </w:style>
  <w:style w:type="paragraph" w:customStyle="1" w:styleId="84A52B9C2F0E49719E4C3C2E0513F3B9">
    <w:name w:val="84A52B9C2F0E49719E4C3C2E0513F3B9"/>
    <w:rsid w:val="00C03914"/>
  </w:style>
  <w:style w:type="paragraph" w:customStyle="1" w:styleId="158D9E5A822144918D0D2F49B26D6881">
    <w:name w:val="158D9E5A822144918D0D2F49B26D6881"/>
    <w:rsid w:val="00C03914"/>
  </w:style>
  <w:style w:type="paragraph" w:customStyle="1" w:styleId="6716750E03D5412C89B583FEE10B482B">
    <w:name w:val="6716750E03D5412C89B583FEE10B482B"/>
    <w:rsid w:val="00C03914"/>
  </w:style>
  <w:style w:type="paragraph" w:customStyle="1" w:styleId="5FD59FEC575A412689A1A0A3344C79E3">
    <w:name w:val="5FD59FEC575A412689A1A0A3344C79E3"/>
    <w:rsid w:val="00C03914"/>
  </w:style>
  <w:style w:type="paragraph" w:customStyle="1" w:styleId="DE30D8A8B03D4966A02F9B042A939968">
    <w:name w:val="DE30D8A8B03D4966A02F9B042A939968"/>
    <w:rsid w:val="00C03914"/>
  </w:style>
  <w:style w:type="paragraph" w:customStyle="1" w:styleId="036CE883861144B08E8A6FD6DC8EB91F">
    <w:name w:val="036CE883861144B08E8A6FD6DC8EB91F"/>
    <w:rsid w:val="00C03914"/>
  </w:style>
  <w:style w:type="paragraph" w:customStyle="1" w:styleId="364A0FB391034741B95440EDD215B4A0">
    <w:name w:val="364A0FB391034741B95440EDD215B4A0"/>
    <w:rsid w:val="00A360CA"/>
  </w:style>
  <w:style w:type="paragraph" w:customStyle="1" w:styleId="FD85CE939FF2480081E9CB3BACD82A97">
    <w:name w:val="FD85CE939FF2480081E9CB3BACD82A97"/>
    <w:rsid w:val="00A360CA"/>
  </w:style>
  <w:style w:type="paragraph" w:customStyle="1" w:styleId="CC6940717BED4E358B1D0C7B7E7F6B0F">
    <w:name w:val="CC6940717BED4E358B1D0C7B7E7F6B0F"/>
    <w:rsid w:val="00A360CA"/>
  </w:style>
  <w:style w:type="paragraph" w:customStyle="1" w:styleId="866941F69BA2457E9AE1EB9362E65C03">
    <w:name w:val="866941F69BA2457E9AE1EB9362E65C03"/>
    <w:rsid w:val="00A360CA"/>
  </w:style>
  <w:style w:type="paragraph" w:customStyle="1" w:styleId="67C500A325DC484DBDFD73321E352ED8">
    <w:name w:val="67C500A325DC484DBDFD73321E352ED8"/>
    <w:rsid w:val="00A360C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2011-05-09T00:00:00</PublishDate>
  <Abstract/>
  <CompanyAddress/>
  <CompanyPhone/>
  <CompanyFax/>
  <CompanyEmail/>
</CoverPage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547202-00A2-4A49-B304-E7BD7D0351C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ABDF3769-9D31-47DE-85FC-5B130D222FFF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EquityLetter</Template>
  <TotalTime>26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Leadership Inc Recruitment Services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Bryant</dc:creator>
  <cp:lastModifiedBy>stu455</cp:lastModifiedBy>
  <cp:revision>3</cp:revision>
  <cp:lastPrinted>2011-05-10T12:26:00Z</cp:lastPrinted>
  <dcterms:created xsi:type="dcterms:W3CDTF">2011-05-09T12:38:00Z</dcterms:created>
  <dcterms:modified xsi:type="dcterms:W3CDTF">2011-05-10T12:28:00Z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